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82" w:rsidRDefault="00780A89">
      <w:pPr>
        <w:pStyle w:val="Nagwek1"/>
      </w:pPr>
      <w:proofErr w:type="spellStart"/>
      <w:r>
        <w:t>Załącznik</w:t>
      </w:r>
      <w:proofErr w:type="spellEnd"/>
      <w:r>
        <w:t xml:space="preserve"> nr 5</w:t>
      </w:r>
      <w:r w:rsidR="003162F4">
        <w:t xml:space="preserve"> do </w:t>
      </w:r>
      <w:proofErr w:type="spellStart"/>
      <w:r w:rsidR="003162F4">
        <w:t>Zapytania</w:t>
      </w:r>
      <w:proofErr w:type="spellEnd"/>
      <w:r w:rsidR="003162F4">
        <w:t xml:space="preserve"> </w:t>
      </w:r>
      <w:proofErr w:type="spellStart"/>
      <w:r w:rsidR="003162F4">
        <w:t>ofertowego</w:t>
      </w:r>
      <w:proofErr w:type="spellEnd"/>
    </w:p>
    <w:p w:rsidR="00474A82" w:rsidRDefault="003162F4">
      <w:pPr>
        <w:pStyle w:val="Nagwek2"/>
      </w:pPr>
      <w:r>
        <w:t>PROTOKÓŁ Z WIZJI LOKALNEJ</w:t>
      </w:r>
    </w:p>
    <w:p w:rsidR="00474A82" w:rsidRDefault="003162F4">
      <w:r>
        <w:t>sporządzony w związku z postępowaniem ofertowym pn.:</w:t>
      </w:r>
      <w:r>
        <w:br/>
      </w:r>
      <w:r>
        <w:br/>
        <w:t>„Dostawa oraz montaż hali namiotowej (namiotu eventowego) wraz z podłogą”</w:t>
      </w:r>
      <w:r>
        <w:br/>
        <w:t>realizowanym w ramach przedsięwzięcia:</w:t>
      </w:r>
      <w:r>
        <w:br/>
        <w:t xml:space="preserve">„Dywersyfikacja </w:t>
      </w:r>
      <w:r>
        <w:t>działalności poprzez wprowadzenie oferty Cateringu, imprez plenerowych oraz oferty SPA dla mieszkańców województwa Lubelskiego – Region 3”</w:t>
      </w:r>
      <w:r>
        <w:br/>
        <w:t>nr wniosku: KPOD.01.03-IW.01-1936/24</w:t>
      </w:r>
    </w:p>
    <w:p w:rsidR="00474A82" w:rsidRDefault="003162F4">
      <w:pPr>
        <w:pStyle w:val="Nagwek3"/>
      </w:pPr>
      <w:r>
        <w:t>1. Data i miejsce wizji lokalnej</w:t>
      </w:r>
    </w:p>
    <w:p w:rsidR="00474A82" w:rsidRDefault="003162F4">
      <w:r>
        <w:t>Data wizji lokalnej: ..........................</w:t>
      </w:r>
      <w:r>
        <w:t>.................................</w:t>
      </w:r>
      <w:r>
        <w:br/>
        <w:t>Miejsce wizji lokalnej:</w:t>
      </w:r>
      <w:r>
        <w:br/>
        <w:t>ul. Zakładowa 22, 21-470 Huta-Dąbrowa</w:t>
      </w:r>
      <w:r>
        <w:br/>
        <w:t>(woj. lubelskie, pow. łukowski, gm. Krzywda)</w:t>
      </w:r>
    </w:p>
    <w:p w:rsidR="00474A82" w:rsidRDefault="003162F4">
      <w:pPr>
        <w:pStyle w:val="Nagwek3"/>
      </w:pPr>
      <w:r>
        <w:t>2. Zamawiający</w:t>
      </w:r>
    </w:p>
    <w:p w:rsidR="00474A82" w:rsidRDefault="003162F4">
      <w:r>
        <w:t>Iwona Borkowska, prowadząca działalność gospodarczą pod nazwą</w:t>
      </w:r>
      <w:r>
        <w:br/>
        <w:t>Iwona Borkowska „RYBKA”</w:t>
      </w:r>
      <w:r>
        <w:br/>
        <w:t xml:space="preserve">ul. Zakładowa </w:t>
      </w:r>
      <w:r>
        <w:t>22, 21-470 Huta-Dąbrowa</w:t>
      </w:r>
      <w:r>
        <w:br/>
        <w:t>NIP: 8251672741</w:t>
      </w:r>
      <w:r>
        <w:br/>
      </w:r>
      <w:r>
        <w:br/>
        <w:t>Osoba reprezentująca Zamawiającego:</w:t>
      </w:r>
      <w:r>
        <w:br/>
        <w:t>Imię i nazwisko: ...........................................................</w:t>
      </w:r>
      <w:r>
        <w:br/>
      </w:r>
      <w:bookmarkStart w:id="0" w:name="_GoBack"/>
      <w:bookmarkEnd w:id="0"/>
    </w:p>
    <w:p w:rsidR="00474A82" w:rsidRDefault="003162F4">
      <w:pPr>
        <w:pStyle w:val="Nagwek3"/>
      </w:pPr>
      <w:r>
        <w:t>3. Wykonawca</w:t>
      </w:r>
    </w:p>
    <w:p w:rsidR="00474A82" w:rsidRDefault="003162F4">
      <w:r>
        <w:t xml:space="preserve">Nazwa Wykonawcy: </w:t>
      </w:r>
      <w:r>
        <w:t>...........................................................</w:t>
      </w:r>
      <w:r>
        <w:br/>
        <w:t>Adres siedziby: ...........................................................</w:t>
      </w:r>
      <w:r>
        <w:br/>
        <w:t>NIP / REGON: ...........................................................</w:t>
      </w:r>
      <w:r>
        <w:br/>
      </w:r>
      <w:r>
        <w:br/>
        <w:t>Osoba reprezentująca Wykonawcę:</w:t>
      </w:r>
      <w:r>
        <w:br/>
        <w:t>Imię i nazwisk</w:t>
      </w:r>
      <w:r>
        <w:t>o: .............................................</w:t>
      </w:r>
      <w:r w:rsidR="00780A89">
        <w:t>...........</w:t>
      </w:r>
    </w:p>
    <w:p w:rsidR="00474A82" w:rsidRDefault="003162F4">
      <w:pPr>
        <w:pStyle w:val="Nagwek3"/>
      </w:pPr>
      <w:r>
        <w:t>4. Zakres wizji lokalnej</w:t>
      </w:r>
    </w:p>
    <w:p w:rsidR="00474A82" w:rsidRDefault="003162F4">
      <w:r>
        <w:t>☐</w:t>
      </w:r>
      <w:r>
        <w:t xml:space="preserve"> zapoznanie się z lokalizacją planowanej dostawy i montażu hali namiotowej</w:t>
      </w:r>
      <w:r>
        <w:br/>
        <w:t>☐ ocena wa</w:t>
      </w:r>
      <w:r>
        <w:t>runków terenowych i dostępu do miejsca montażu</w:t>
      </w:r>
      <w:r>
        <w:br/>
        <w:t>☐ ocena możliwości technicznych posadowienia konstrukcji</w:t>
      </w:r>
      <w:r>
        <w:br/>
        <w:t>☐ analiza warunków logistycznych (dojazd, montaż, rozładunek)</w:t>
      </w:r>
      <w:r>
        <w:br/>
        <w:t>☐ inne istotne uwarunkowania mające wpływ na realizację z</w:t>
      </w:r>
      <w:r w:rsidR="00780A89">
        <w:t>amówienia</w:t>
      </w:r>
      <w:r w:rsidR="00780A89">
        <w:br/>
      </w:r>
      <w:r w:rsidR="00780A89">
        <w:br/>
      </w:r>
      <w:r w:rsidR="00780A89">
        <w:lastRenderedPageBreak/>
        <w:br/>
      </w:r>
    </w:p>
    <w:p w:rsidR="00474A82" w:rsidRDefault="003162F4">
      <w:pPr>
        <w:pStyle w:val="Nagwek3"/>
      </w:pPr>
      <w:r>
        <w:t xml:space="preserve">5. </w:t>
      </w:r>
      <w:proofErr w:type="spellStart"/>
      <w:r>
        <w:t>Oświadczenie</w:t>
      </w:r>
      <w:proofErr w:type="spellEnd"/>
      <w:r>
        <w:t xml:space="preserve"> </w:t>
      </w:r>
      <w:proofErr w:type="spellStart"/>
      <w:r>
        <w:t>Wykonawcy</w:t>
      </w:r>
      <w:proofErr w:type="spellEnd"/>
    </w:p>
    <w:p w:rsidR="00474A82" w:rsidRDefault="003162F4" w:rsidP="003162F4">
      <w:pPr>
        <w:jc w:val="both"/>
      </w:pPr>
      <w:proofErr w:type="spellStart"/>
      <w:r>
        <w:t>Wykonawca</w:t>
      </w:r>
      <w:proofErr w:type="spellEnd"/>
      <w:r>
        <w:t xml:space="preserve"> </w:t>
      </w:r>
      <w:proofErr w:type="spellStart"/>
      <w:r>
        <w:t>oświadcza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zapoznał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z miejscem realizacji </w:t>
      </w:r>
      <w:r>
        <w:t>zamówienia oraz warunkami technicznymi i terenowymi, uzyskał wszystkie informacje niezbędne do prawidłowego skalkulowania ceny oferty, nie wnosi zastrzeżeń do warunków realizacji zamówienia wynikających z wizji lokalnej oraz uwzględnił wszystkie powyższe o</w:t>
      </w:r>
      <w:r>
        <w:t>koliczności w składanej ofercie.</w:t>
      </w:r>
    </w:p>
    <w:p w:rsidR="00474A82" w:rsidRDefault="003162F4">
      <w:pPr>
        <w:pStyle w:val="Nagwek3"/>
      </w:pPr>
      <w:r>
        <w:t>6. Postanowienia końcowe</w:t>
      </w:r>
    </w:p>
    <w:p w:rsidR="00474A82" w:rsidRDefault="003162F4">
      <w:r>
        <w:t>Niniejszy protokół stanowi potwierdzenie odbycia wizji lokalnej i jest obligatoryjnym załącznikiem do oferty składanej w ramach postępowania ofertowego.</w:t>
      </w:r>
    </w:p>
    <w:p w:rsidR="00780A89" w:rsidRDefault="00780A89">
      <w:pPr>
        <w:pStyle w:val="Nagwek3"/>
      </w:pPr>
    </w:p>
    <w:p w:rsidR="00474A82" w:rsidRDefault="003162F4">
      <w:pPr>
        <w:pStyle w:val="Nagwek3"/>
      </w:pPr>
      <w:r>
        <w:t>7. Podpisy</w:t>
      </w:r>
    </w:p>
    <w:p w:rsidR="00474A82" w:rsidRDefault="003162F4">
      <w:r>
        <w:t>Zamawiający:</w:t>
      </w:r>
      <w:r>
        <w:br/>
        <w:t>.....................</w:t>
      </w:r>
      <w:r>
        <w:t>......................................</w:t>
      </w:r>
      <w:r>
        <w:br/>
      </w:r>
      <w:r>
        <w:br/>
        <w:t>Wykonawca:</w:t>
      </w:r>
      <w:r>
        <w:br/>
        <w:t>...........................................................</w:t>
      </w:r>
    </w:p>
    <w:sectPr w:rsidR="00474A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162F4"/>
    <w:rsid w:val="00326F90"/>
    <w:rsid w:val="00474A82"/>
    <w:rsid w:val="00780A8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1DD9D5-76D2-4AE8-A746-D4A86ACF0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1986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MS</cp:lastModifiedBy>
  <cp:revision>3</cp:revision>
  <dcterms:created xsi:type="dcterms:W3CDTF">2026-01-23T15:54:00Z</dcterms:created>
  <dcterms:modified xsi:type="dcterms:W3CDTF">2026-01-23T16:10:00Z</dcterms:modified>
</cp:coreProperties>
</file>